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5710D" w14:textId="5EEC4E32" w:rsidR="00BE42F0" w:rsidRPr="00CF2B13" w:rsidRDefault="00C6440B" w:rsidP="00C6440B">
      <w:pPr>
        <w:spacing w:line="360" w:lineRule="auto"/>
        <w:rPr>
          <w:rFonts w:ascii="Aptos Narrow" w:hAnsi="Aptos Narrow" w:cs="Arial,Bold"/>
          <w:b/>
          <w:bCs/>
          <w:sz w:val="28"/>
          <w:szCs w:val="26"/>
          <w:lang w:eastAsia="pl-PL"/>
        </w:rPr>
      </w:pPr>
      <w:r w:rsidRPr="00CF2B13">
        <w:rPr>
          <w:rFonts w:ascii="Aptos Narrow" w:hAnsi="Aptos Narrow"/>
          <w:b/>
          <w:bCs/>
          <w:sz w:val="28"/>
          <w:szCs w:val="28"/>
        </w:rPr>
        <w:t>OŚWIADCZENIE</w:t>
      </w:r>
    </w:p>
    <w:p w14:paraId="328A8526" w14:textId="7CBAEF98" w:rsidR="00B95FD5" w:rsidRPr="00CF2B13" w:rsidRDefault="00C6440B" w:rsidP="00B95FD5">
      <w:pPr>
        <w:spacing w:after="120" w:line="360" w:lineRule="auto"/>
        <w:rPr>
          <w:rFonts w:ascii="Aptos Narrow" w:hAnsi="Aptos Narrow"/>
          <w:bCs/>
          <w:sz w:val="24"/>
          <w:szCs w:val="24"/>
        </w:rPr>
      </w:pPr>
      <w:bookmarkStart w:id="0" w:name="_Hlk31921843"/>
      <w:r w:rsidRPr="00CF2B13">
        <w:rPr>
          <w:rFonts w:ascii="Aptos Narrow" w:hAnsi="Aptos Narrow"/>
          <w:bCs/>
          <w:sz w:val="24"/>
          <w:szCs w:val="24"/>
        </w:rPr>
        <w:t xml:space="preserve">do </w:t>
      </w:r>
      <w:bookmarkEnd w:id="0"/>
      <w:r w:rsidR="009C6259" w:rsidRPr="00CF2B13">
        <w:rPr>
          <w:rFonts w:ascii="Aptos Narrow" w:hAnsi="Aptos Narrow"/>
          <w:bCs/>
          <w:sz w:val="24"/>
          <w:szCs w:val="24"/>
        </w:rPr>
        <w:t xml:space="preserve">projektu </w:t>
      </w:r>
      <w:bookmarkStart w:id="1" w:name="_Hlk190091762"/>
      <w:bookmarkStart w:id="2" w:name="_Hlk197519328"/>
      <w:bookmarkStart w:id="3" w:name="_Hlk164383635"/>
      <w:r w:rsidR="001B3FBD" w:rsidRPr="00CD3BE8">
        <w:rPr>
          <w:rFonts w:ascii="Aptos Narrow" w:hAnsi="Aptos Narrow"/>
          <w:bCs/>
          <w:sz w:val="24"/>
          <w:szCs w:val="24"/>
        </w:rPr>
        <w:t>„</w:t>
      </w:r>
      <w:r w:rsidR="001B3FBD" w:rsidRPr="0014461F">
        <w:rPr>
          <w:rFonts w:ascii="Aptos Narrow" w:hAnsi="Aptos Narrow"/>
          <w:bCs/>
          <w:sz w:val="24"/>
          <w:szCs w:val="24"/>
        </w:rPr>
        <w:t xml:space="preserve">Akcja Integracja na </w:t>
      </w:r>
      <w:r w:rsidR="001B3FBD" w:rsidRPr="0014461F">
        <w:rPr>
          <w:rFonts w:ascii="Aptos Narrow" w:hAnsi="Aptos Narrow" w:hint="eastAsia"/>
          <w:bCs/>
          <w:sz w:val="24"/>
          <w:szCs w:val="24"/>
        </w:rPr>
        <w:t>Ś</w:t>
      </w:r>
      <w:r w:rsidR="001B3FBD" w:rsidRPr="0014461F">
        <w:rPr>
          <w:rFonts w:ascii="Aptos Narrow" w:hAnsi="Aptos Narrow"/>
          <w:bCs/>
          <w:sz w:val="24"/>
          <w:szCs w:val="24"/>
        </w:rPr>
        <w:t>l</w:t>
      </w:r>
      <w:r w:rsidR="001B3FBD" w:rsidRPr="0014461F">
        <w:rPr>
          <w:rFonts w:ascii="Aptos Narrow" w:hAnsi="Aptos Narrow" w:hint="eastAsia"/>
          <w:bCs/>
          <w:sz w:val="24"/>
          <w:szCs w:val="24"/>
        </w:rPr>
        <w:t>ą</w:t>
      </w:r>
      <w:r w:rsidR="001B3FBD" w:rsidRPr="0014461F">
        <w:rPr>
          <w:rFonts w:ascii="Aptos Narrow" w:hAnsi="Aptos Narrow"/>
          <w:bCs/>
          <w:sz w:val="24"/>
          <w:szCs w:val="24"/>
        </w:rPr>
        <w:t>sku - wsparcie obywateli pa</w:t>
      </w:r>
      <w:r w:rsidR="001B3FBD" w:rsidRPr="0014461F">
        <w:rPr>
          <w:rFonts w:ascii="Aptos Narrow" w:hAnsi="Aptos Narrow" w:hint="eastAsia"/>
          <w:bCs/>
          <w:sz w:val="24"/>
          <w:szCs w:val="24"/>
        </w:rPr>
        <w:t>ń</w:t>
      </w:r>
      <w:r w:rsidR="001B3FBD" w:rsidRPr="0014461F">
        <w:rPr>
          <w:rFonts w:ascii="Aptos Narrow" w:hAnsi="Aptos Narrow"/>
          <w:bCs/>
          <w:sz w:val="24"/>
          <w:szCs w:val="24"/>
        </w:rPr>
        <w:t>stw trzecich oraz pracodawc</w:t>
      </w:r>
      <w:r w:rsidR="001B3FBD" w:rsidRPr="0014461F">
        <w:rPr>
          <w:rFonts w:ascii="Aptos Narrow" w:hAnsi="Aptos Narrow" w:hint="eastAsia"/>
          <w:bCs/>
          <w:sz w:val="24"/>
          <w:szCs w:val="24"/>
        </w:rPr>
        <w:t>ó</w:t>
      </w:r>
      <w:r w:rsidR="001B3FBD" w:rsidRPr="0014461F">
        <w:rPr>
          <w:rFonts w:ascii="Aptos Narrow" w:hAnsi="Aptos Narrow"/>
          <w:bCs/>
          <w:sz w:val="24"/>
          <w:szCs w:val="24"/>
        </w:rPr>
        <w:t>w</w:t>
      </w:r>
      <w:r w:rsidR="001B3FBD" w:rsidRPr="00CD3BE8">
        <w:rPr>
          <w:rFonts w:ascii="Aptos Narrow" w:hAnsi="Aptos Narrow"/>
          <w:bCs/>
          <w:sz w:val="24"/>
          <w:szCs w:val="24"/>
        </w:rPr>
        <w:t>” nr F</w:t>
      </w:r>
      <w:r w:rsidR="001B3FBD" w:rsidRPr="0014461F">
        <w:rPr>
          <w:rFonts w:ascii="Aptos Narrow" w:hAnsi="Aptos Narrow"/>
          <w:bCs/>
          <w:sz w:val="24"/>
          <w:szCs w:val="24"/>
        </w:rPr>
        <w:t>ESL.07.03-IP.02-0B6F/24</w:t>
      </w:r>
      <w:r w:rsidR="001B3FBD" w:rsidRPr="00CD3BE8">
        <w:rPr>
          <w:rFonts w:ascii="Aptos Narrow" w:hAnsi="Aptos Narrow"/>
          <w:bCs/>
          <w:sz w:val="24"/>
          <w:szCs w:val="24"/>
        </w:rPr>
        <w:t xml:space="preserve"> realizowan</w:t>
      </w:r>
      <w:r w:rsidR="001B3FBD">
        <w:rPr>
          <w:rFonts w:ascii="Aptos Narrow" w:hAnsi="Aptos Narrow"/>
          <w:bCs/>
          <w:sz w:val="24"/>
          <w:szCs w:val="24"/>
        </w:rPr>
        <w:t>ego</w:t>
      </w:r>
      <w:r w:rsidR="001B3FBD" w:rsidRPr="00CD3BE8">
        <w:rPr>
          <w:rFonts w:ascii="Aptos Narrow" w:hAnsi="Aptos Narrow"/>
          <w:bCs/>
          <w:sz w:val="24"/>
          <w:szCs w:val="24"/>
        </w:rPr>
        <w:t xml:space="preserve"> przez </w:t>
      </w:r>
      <w:r w:rsidR="001B3FBD">
        <w:rPr>
          <w:rFonts w:ascii="Aptos Narrow" w:hAnsi="Aptos Narrow"/>
          <w:bCs/>
          <w:sz w:val="24"/>
          <w:szCs w:val="24"/>
        </w:rPr>
        <w:t xml:space="preserve">Artezion Sp. z o.o. (Beneficjent) i </w:t>
      </w:r>
      <w:r w:rsidR="001B3FBD" w:rsidRPr="0014461F">
        <w:rPr>
          <w:rFonts w:ascii="Aptos Narrow" w:hAnsi="Aptos Narrow"/>
          <w:bCs/>
          <w:sz w:val="24"/>
          <w:szCs w:val="24"/>
        </w:rPr>
        <w:t xml:space="preserve">IT CONSULTING </w:t>
      </w:r>
      <w:bookmarkEnd w:id="1"/>
      <w:r w:rsidR="001B3FBD">
        <w:rPr>
          <w:rFonts w:ascii="Aptos Narrow" w:hAnsi="Aptos Narrow"/>
          <w:bCs/>
          <w:sz w:val="24"/>
          <w:szCs w:val="24"/>
        </w:rPr>
        <w:t xml:space="preserve">Sp. z o.o. (Partner) </w:t>
      </w:r>
      <w:r w:rsidR="001B3FBD" w:rsidRPr="00CD3BE8">
        <w:rPr>
          <w:rFonts w:ascii="Aptos Narrow" w:hAnsi="Aptos Narrow"/>
          <w:bCs/>
          <w:sz w:val="24"/>
          <w:szCs w:val="24"/>
        </w:rPr>
        <w:t xml:space="preserve">w ramach programu Fundusze Europejskie dla </w:t>
      </w:r>
      <w:r w:rsidR="001B3FBD">
        <w:rPr>
          <w:rFonts w:ascii="Aptos Narrow" w:hAnsi="Aptos Narrow"/>
          <w:bCs/>
          <w:sz w:val="24"/>
          <w:szCs w:val="24"/>
        </w:rPr>
        <w:t>Śląskiego</w:t>
      </w:r>
      <w:bookmarkEnd w:id="2"/>
      <w:r w:rsidR="001B3FBD" w:rsidRPr="00CD3BE8">
        <w:rPr>
          <w:rFonts w:ascii="Aptos Narrow" w:hAnsi="Aptos Narrow"/>
          <w:bCs/>
          <w:sz w:val="24"/>
          <w:szCs w:val="24"/>
        </w:rPr>
        <w:t xml:space="preserve"> </w:t>
      </w:r>
      <w:r w:rsidR="00B95FD5" w:rsidRPr="00CF2B13">
        <w:rPr>
          <w:rFonts w:ascii="Aptos Narrow" w:hAnsi="Aptos Narrow"/>
          <w:bCs/>
          <w:sz w:val="24"/>
          <w:szCs w:val="24"/>
        </w:rPr>
        <w:t>2021-2027</w:t>
      </w:r>
    </w:p>
    <w:bookmarkEnd w:id="3"/>
    <w:p w14:paraId="7545F0EB" w14:textId="77777777" w:rsidR="008B6DE6" w:rsidRPr="00CF2B13" w:rsidRDefault="008B6DE6" w:rsidP="00C6440B">
      <w:pPr>
        <w:spacing w:after="120" w:line="360" w:lineRule="auto"/>
        <w:rPr>
          <w:rFonts w:ascii="Aptos Narrow" w:hAnsi="Aptos Narrow"/>
          <w:bCs/>
          <w:sz w:val="24"/>
          <w:szCs w:val="24"/>
        </w:rPr>
      </w:pPr>
    </w:p>
    <w:p w14:paraId="2EA6830C" w14:textId="0FD52CEA" w:rsidR="00BE42F0" w:rsidRPr="00CF2B13" w:rsidRDefault="000D2C9A" w:rsidP="00C6440B">
      <w:pPr>
        <w:tabs>
          <w:tab w:val="left" w:pos="284"/>
        </w:tabs>
        <w:spacing w:after="0" w:line="360" w:lineRule="auto"/>
        <w:rPr>
          <w:rFonts w:ascii="Aptos Narrow" w:hAnsi="Aptos Narrow"/>
          <w:sz w:val="24"/>
          <w:szCs w:val="24"/>
        </w:rPr>
      </w:pPr>
      <w:r w:rsidRPr="00CF2B13">
        <w:rPr>
          <w:rFonts w:ascii="Aptos Narrow" w:hAnsi="Aptos Narrow"/>
          <w:sz w:val="24"/>
          <w:szCs w:val="24"/>
        </w:rPr>
        <w:t>Imię i nazwisko</w:t>
      </w:r>
      <w:r w:rsidRPr="00CF2B13">
        <w:rPr>
          <w:rFonts w:ascii="Aptos Narrow" w:hAnsi="Aptos Narrow"/>
          <w:sz w:val="24"/>
          <w:szCs w:val="24"/>
        </w:rPr>
        <w:tab/>
      </w:r>
      <w:r w:rsidR="00BE42F0" w:rsidRPr="00CF2B13">
        <w:rPr>
          <w:rFonts w:ascii="Aptos Narrow" w:hAnsi="Aptos Narrow"/>
          <w:sz w:val="24"/>
          <w:szCs w:val="24"/>
        </w:rPr>
        <w:t xml:space="preserve"> </w:t>
      </w:r>
      <w:r w:rsidR="001A34FE" w:rsidRPr="00CF2B13">
        <w:rPr>
          <w:rFonts w:ascii="Aptos Narrow" w:hAnsi="Aptos Narrow"/>
          <w:sz w:val="24"/>
          <w:szCs w:val="24"/>
        </w:rPr>
        <w:t xml:space="preserve"> </w:t>
      </w:r>
      <w:r w:rsidR="00BB756D" w:rsidRPr="00CF2B13">
        <w:rPr>
          <w:rFonts w:ascii="Aptos Narrow" w:hAnsi="Aptos Narrow"/>
          <w:sz w:val="24"/>
          <w:szCs w:val="24"/>
        </w:rPr>
        <w:tab/>
      </w:r>
      <w:r w:rsidR="00BB756D" w:rsidRPr="00CF2B13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44FE2CB7" w14:textId="6DC1EB6D" w:rsidR="00BE42F0" w:rsidRPr="00CF2B13" w:rsidRDefault="00BE42F0" w:rsidP="00C6440B">
      <w:pPr>
        <w:spacing w:after="0" w:line="360" w:lineRule="auto"/>
        <w:rPr>
          <w:rFonts w:ascii="Aptos Narrow" w:hAnsi="Aptos Narrow"/>
          <w:sz w:val="24"/>
          <w:szCs w:val="24"/>
        </w:rPr>
      </w:pPr>
      <w:r w:rsidRPr="00CF2B13">
        <w:rPr>
          <w:rFonts w:ascii="Aptos Narrow" w:hAnsi="Aptos Narrow"/>
          <w:sz w:val="24"/>
          <w:szCs w:val="24"/>
        </w:rPr>
        <w:t>PESEL</w:t>
      </w:r>
      <w:r w:rsidR="00BB756D" w:rsidRPr="00CF2B13">
        <w:rPr>
          <w:rFonts w:ascii="Aptos Narrow" w:hAnsi="Aptos Narrow"/>
          <w:sz w:val="24"/>
          <w:szCs w:val="24"/>
        </w:rPr>
        <w:t xml:space="preserve"> / inny identyfikator</w:t>
      </w:r>
      <w:r w:rsidR="00BB756D" w:rsidRPr="00CF2B13">
        <w:rPr>
          <w:rFonts w:ascii="Aptos Narrow" w:hAnsi="Aptos Narrow"/>
          <w:sz w:val="24"/>
          <w:szCs w:val="24"/>
        </w:rPr>
        <w:tab/>
      </w:r>
      <w:r w:rsidR="00BB756D" w:rsidRPr="00CF2B13">
        <w:rPr>
          <w:rFonts w:ascii="Aptos Narrow" w:hAnsi="Aptos Narrow"/>
          <w:bCs/>
          <w:sz w:val="24"/>
          <w:szCs w:val="24"/>
        </w:rPr>
        <w:t>………..…..……………………………..</w:t>
      </w:r>
      <w:r w:rsidRPr="00CF2B13">
        <w:rPr>
          <w:rFonts w:ascii="Aptos Narrow" w:hAnsi="Aptos Narrow"/>
          <w:sz w:val="24"/>
          <w:szCs w:val="24"/>
        </w:rPr>
        <w:t xml:space="preserve"> </w:t>
      </w:r>
    </w:p>
    <w:p w14:paraId="208D22D6" w14:textId="77777777" w:rsidR="00C6440B" w:rsidRPr="00CF2B13" w:rsidRDefault="00C6440B" w:rsidP="00C6440B">
      <w:pPr>
        <w:tabs>
          <w:tab w:val="center" w:pos="2268"/>
          <w:tab w:val="center" w:pos="6804"/>
        </w:tabs>
        <w:spacing w:after="0" w:line="360" w:lineRule="auto"/>
        <w:ind w:left="360"/>
        <w:rPr>
          <w:rFonts w:ascii="Aptos Narrow" w:hAnsi="Aptos Narrow" w:cs="Calibri"/>
          <w:b/>
          <w:bCs/>
          <w:iCs/>
          <w:sz w:val="24"/>
          <w:szCs w:val="24"/>
        </w:rPr>
      </w:pPr>
    </w:p>
    <w:p w14:paraId="2899A283" w14:textId="5F7146AC" w:rsidR="007A2EB9" w:rsidRPr="00CF2B13" w:rsidRDefault="00C6440B" w:rsidP="00C6440B">
      <w:pPr>
        <w:tabs>
          <w:tab w:val="center" w:pos="2268"/>
          <w:tab w:val="center" w:pos="6804"/>
        </w:tabs>
        <w:spacing w:after="0" w:line="360" w:lineRule="auto"/>
        <w:rPr>
          <w:rFonts w:ascii="Aptos Narrow" w:hAnsi="Aptos Narrow" w:cs="Calibri"/>
          <w:bCs/>
          <w:iCs/>
          <w:sz w:val="24"/>
          <w:szCs w:val="24"/>
        </w:rPr>
      </w:pPr>
      <w:r w:rsidRPr="00CF2B13">
        <w:rPr>
          <w:rFonts w:ascii="Aptos Narrow" w:hAnsi="Aptos Narrow" w:cs="Calibri"/>
          <w:bCs/>
          <w:iCs/>
          <w:sz w:val="24"/>
          <w:szCs w:val="24"/>
        </w:rPr>
        <w:t xml:space="preserve">W związku z przystąpieniem do rekrutacji do projektu pn. </w:t>
      </w:r>
      <w:r w:rsidR="001B3FBD" w:rsidRPr="001B3FBD">
        <w:rPr>
          <w:rFonts w:ascii="Aptos Narrow" w:hAnsi="Aptos Narrow"/>
          <w:b/>
          <w:bCs/>
          <w:sz w:val="24"/>
          <w:szCs w:val="24"/>
        </w:rPr>
        <w:t xml:space="preserve">Akcja Integracja na </w:t>
      </w:r>
      <w:r w:rsidR="001B3FBD" w:rsidRPr="001B3FBD">
        <w:rPr>
          <w:rFonts w:ascii="Aptos Narrow" w:hAnsi="Aptos Narrow" w:hint="eastAsia"/>
          <w:b/>
          <w:bCs/>
          <w:sz w:val="24"/>
          <w:szCs w:val="24"/>
        </w:rPr>
        <w:t>Ś</w:t>
      </w:r>
      <w:r w:rsidR="001B3FBD" w:rsidRPr="001B3FBD">
        <w:rPr>
          <w:rFonts w:ascii="Aptos Narrow" w:hAnsi="Aptos Narrow"/>
          <w:b/>
          <w:bCs/>
          <w:sz w:val="24"/>
          <w:szCs w:val="24"/>
        </w:rPr>
        <w:t>l</w:t>
      </w:r>
      <w:r w:rsidR="001B3FBD" w:rsidRPr="001B3FBD">
        <w:rPr>
          <w:rFonts w:ascii="Aptos Narrow" w:hAnsi="Aptos Narrow" w:hint="eastAsia"/>
          <w:b/>
          <w:bCs/>
          <w:sz w:val="24"/>
          <w:szCs w:val="24"/>
        </w:rPr>
        <w:t>ą</w:t>
      </w:r>
      <w:r w:rsidR="001B3FBD" w:rsidRPr="001B3FBD">
        <w:rPr>
          <w:rFonts w:ascii="Aptos Narrow" w:hAnsi="Aptos Narrow"/>
          <w:b/>
          <w:bCs/>
          <w:sz w:val="24"/>
          <w:szCs w:val="24"/>
        </w:rPr>
        <w:t>sku - wsparcie obywateli pa</w:t>
      </w:r>
      <w:r w:rsidR="001B3FBD" w:rsidRPr="001B3FBD">
        <w:rPr>
          <w:rFonts w:ascii="Aptos Narrow" w:hAnsi="Aptos Narrow" w:hint="eastAsia"/>
          <w:b/>
          <w:bCs/>
          <w:sz w:val="24"/>
          <w:szCs w:val="24"/>
        </w:rPr>
        <w:t>ń</w:t>
      </w:r>
      <w:r w:rsidR="001B3FBD" w:rsidRPr="001B3FBD">
        <w:rPr>
          <w:rFonts w:ascii="Aptos Narrow" w:hAnsi="Aptos Narrow"/>
          <w:b/>
          <w:bCs/>
          <w:sz w:val="24"/>
          <w:szCs w:val="24"/>
        </w:rPr>
        <w:t>stw trzecich oraz pracodawc</w:t>
      </w:r>
      <w:r w:rsidR="001B3FBD" w:rsidRPr="001B3FBD">
        <w:rPr>
          <w:rFonts w:ascii="Aptos Narrow" w:hAnsi="Aptos Narrow" w:hint="eastAsia"/>
          <w:b/>
          <w:bCs/>
          <w:sz w:val="24"/>
          <w:szCs w:val="24"/>
        </w:rPr>
        <w:t>ó</w:t>
      </w:r>
      <w:r w:rsidR="001B3FBD" w:rsidRPr="001B3FBD">
        <w:rPr>
          <w:rFonts w:ascii="Aptos Narrow" w:hAnsi="Aptos Narrow"/>
          <w:b/>
          <w:bCs/>
          <w:sz w:val="24"/>
          <w:szCs w:val="24"/>
        </w:rPr>
        <w:t>w</w:t>
      </w:r>
      <w:r w:rsidR="001B3FBD" w:rsidRPr="001B3FBD">
        <w:rPr>
          <w:rFonts w:ascii="Aptos Narrow" w:hAnsi="Aptos Narrow"/>
          <w:b/>
          <w:bCs/>
          <w:iCs/>
          <w:sz w:val="24"/>
          <w:szCs w:val="24"/>
        </w:rPr>
        <w:t xml:space="preserve"> </w:t>
      </w:r>
      <w:r w:rsidRPr="00CF2B13">
        <w:rPr>
          <w:rFonts w:ascii="Aptos Narrow" w:hAnsi="Aptos Narrow" w:cs="Calibri"/>
          <w:bCs/>
          <w:iCs/>
          <w:sz w:val="24"/>
          <w:szCs w:val="24"/>
        </w:rPr>
        <w:t xml:space="preserve">oświadczam, że </w:t>
      </w:r>
      <w:r w:rsidR="00C10CBA" w:rsidRPr="00936E5E">
        <w:rPr>
          <w:rFonts w:ascii="Aptos Narrow" w:hAnsi="Aptos Narrow" w:cs="Arial"/>
          <w:sz w:val="24"/>
          <w:szCs w:val="24"/>
        </w:rPr>
        <w:t>nie otrzymuj</w:t>
      </w:r>
      <w:r w:rsidR="00C10CBA">
        <w:rPr>
          <w:rFonts w:ascii="Aptos Narrow" w:hAnsi="Aptos Narrow" w:cs="Arial"/>
          <w:sz w:val="24"/>
          <w:szCs w:val="24"/>
        </w:rPr>
        <w:t>ę</w:t>
      </w:r>
      <w:r w:rsidR="00C10CBA" w:rsidRPr="00936E5E">
        <w:rPr>
          <w:rFonts w:ascii="Aptos Narrow" w:hAnsi="Aptos Narrow" w:cs="Arial"/>
          <w:sz w:val="24"/>
          <w:szCs w:val="24"/>
        </w:rPr>
        <w:t xml:space="preserve"> takich form wsparcia</w:t>
      </w:r>
      <w:r w:rsidR="00C10CBA">
        <w:rPr>
          <w:rFonts w:ascii="Aptos Narrow" w:hAnsi="Aptos Narrow" w:cs="Arial"/>
          <w:sz w:val="24"/>
          <w:szCs w:val="24"/>
        </w:rPr>
        <w:t xml:space="preserve"> jak: doradztwo zawodowe wraz z diagnozą potrzeb, szkolenie z języka polskiego z elementami wiedzy z zakresu wartości i kultury polskiej, indywidualne poradnictwo specjalistyczne (psychologiczne / obywatelskie / prawne / antydyskryminacyjne / w zakresie legalizacji pracy), </w:t>
      </w:r>
      <w:r w:rsidR="00C10CBA" w:rsidRPr="00C10CBA">
        <w:rPr>
          <w:rFonts w:ascii="Aptos Narrow" w:hAnsi="Aptos Narrow" w:cs="Arial"/>
          <w:sz w:val="24"/>
          <w:szCs w:val="24"/>
        </w:rPr>
        <w:t>wsparci</w:t>
      </w:r>
      <w:r w:rsidR="00C10CBA">
        <w:rPr>
          <w:rFonts w:ascii="Aptos Narrow" w:hAnsi="Aptos Narrow" w:cs="Arial"/>
          <w:sz w:val="24"/>
          <w:szCs w:val="24"/>
        </w:rPr>
        <w:t>e</w:t>
      </w:r>
      <w:r w:rsidR="00C10CBA" w:rsidRPr="00C10CBA">
        <w:rPr>
          <w:rFonts w:ascii="Aptos Narrow" w:hAnsi="Aptos Narrow" w:cs="Arial"/>
          <w:sz w:val="24"/>
          <w:szCs w:val="24"/>
        </w:rPr>
        <w:t xml:space="preserve"> asyst</w:t>
      </w:r>
      <w:r w:rsidR="00C10CBA">
        <w:rPr>
          <w:rFonts w:ascii="Aptos Narrow" w:hAnsi="Aptos Narrow" w:cs="Arial"/>
          <w:sz w:val="24"/>
          <w:szCs w:val="24"/>
        </w:rPr>
        <w:t xml:space="preserve">enta </w:t>
      </w:r>
      <w:r w:rsidR="00C10CBA" w:rsidRPr="00C10CBA">
        <w:rPr>
          <w:rFonts w:ascii="Aptos Narrow" w:hAnsi="Aptos Narrow" w:cs="Arial"/>
          <w:sz w:val="24"/>
          <w:szCs w:val="24"/>
        </w:rPr>
        <w:t>/</w:t>
      </w:r>
      <w:r w:rsidR="00C10CBA">
        <w:rPr>
          <w:rFonts w:ascii="Aptos Narrow" w:hAnsi="Aptos Narrow" w:cs="Arial"/>
          <w:sz w:val="24"/>
          <w:szCs w:val="24"/>
        </w:rPr>
        <w:t xml:space="preserve"> </w:t>
      </w:r>
      <w:r w:rsidR="00C10CBA" w:rsidRPr="00C10CBA">
        <w:rPr>
          <w:rFonts w:ascii="Aptos Narrow" w:hAnsi="Aptos Narrow" w:cs="Arial"/>
          <w:sz w:val="24"/>
          <w:szCs w:val="24"/>
        </w:rPr>
        <w:t>t</w:t>
      </w:r>
      <w:r w:rsidR="00C10CBA" w:rsidRPr="00C10CBA">
        <w:rPr>
          <w:rFonts w:ascii="Aptos Narrow" w:hAnsi="Aptos Narrow" w:cs="Arial" w:hint="eastAsia"/>
          <w:sz w:val="24"/>
          <w:szCs w:val="24"/>
        </w:rPr>
        <w:t>ł</w:t>
      </w:r>
      <w:r w:rsidR="00C10CBA" w:rsidRPr="00C10CBA">
        <w:rPr>
          <w:rFonts w:ascii="Aptos Narrow" w:hAnsi="Aptos Narrow" w:cs="Arial"/>
          <w:sz w:val="24"/>
          <w:szCs w:val="24"/>
        </w:rPr>
        <w:t>umacza</w:t>
      </w:r>
      <w:r w:rsidR="00C10CBA">
        <w:rPr>
          <w:rFonts w:ascii="Aptos Narrow" w:hAnsi="Aptos Narrow" w:cs="Arial"/>
          <w:sz w:val="24"/>
          <w:szCs w:val="24"/>
        </w:rPr>
        <w:t xml:space="preserve"> </w:t>
      </w:r>
      <w:r w:rsidR="00C10CBA" w:rsidRPr="00C10CBA">
        <w:rPr>
          <w:rFonts w:ascii="Aptos Narrow" w:hAnsi="Aptos Narrow" w:cs="Arial"/>
          <w:sz w:val="24"/>
          <w:szCs w:val="24"/>
        </w:rPr>
        <w:t>/</w:t>
      </w:r>
      <w:r w:rsidR="00C10CBA">
        <w:rPr>
          <w:rFonts w:ascii="Aptos Narrow" w:hAnsi="Aptos Narrow" w:cs="Arial"/>
          <w:sz w:val="24"/>
          <w:szCs w:val="24"/>
        </w:rPr>
        <w:t xml:space="preserve"> </w:t>
      </w:r>
      <w:r w:rsidR="00C10CBA" w:rsidRPr="00C10CBA">
        <w:rPr>
          <w:rFonts w:ascii="Aptos Narrow" w:hAnsi="Aptos Narrow" w:cs="Arial"/>
          <w:sz w:val="24"/>
          <w:szCs w:val="24"/>
        </w:rPr>
        <w:t>przewodnika w zakr</w:t>
      </w:r>
      <w:r w:rsidR="00C10CBA">
        <w:rPr>
          <w:rFonts w:ascii="Aptos Narrow" w:hAnsi="Aptos Narrow" w:cs="Arial"/>
          <w:sz w:val="24"/>
          <w:szCs w:val="24"/>
        </w:rPr>
        <w:t xml:space="preserve">esie </w:t>
      </w:r>
      <w:r w:rsidR="00C10CBA" w:rsidRPr="00C10CBA">
        <w:rPr>
          <w:rFonts w:ascii="Aptos Narrow" w:hAnsi="Aptos Narrow" w:cs="Arial"/>
          <w:sz w:val="24"/>
          <w:szCs w:val="24"/>
        </w:rPr>
        <w:t>dostarcz</w:t>
      </w:r>
      <w:r w:rsidR="00C10CBA">
        <w:rPr>
          <w:rFonts w:ascii="Aptos Narrow" w:hAnsi="Aptos Narrow" w:cs="Arial"/>
          <w:sz w:val="24"/>
          <w:szCs w:val="24"/>
        </w:rPr>
        <w:t xml:space="preserve">ania </w:t>
      </w:r>
      <w:r w:rsidR="00C10CBA" w:rsidRPr="00C10CBA">
        <w:rPr>
          <w:rFonts w:ascii="Aptos Narrow" w:hAnsi="Aptos Narrow" w:cs="Arial"/>
          <w:sz w:val="24"/>
          <w:szCs w:val="24"/>
        </w:rPr>
        <w:t>prakt</w:t>
      </w:r>
      <w:r w:rsidR="00C10CBA">
        <w:rPr>
          <w:rFonts w:ascii="Aptos Narrow" w:hAnsi="Aptos Narrow" w:cs="Arial"/>
          <w:sz w:val="24"/>
          <w:szCs w:val="24"/>
        </w:rPr>
        <w:t xml:space="preserve">ycznych </w:t>
      </w:r>
      <w:r w:rsidR="00C10CBA" w:rsidRPr="00C10CBA">
        <w:rPr>
          <w:rFonts w:ascii="Aptos Narrow" w:hAnsi="Aptos Narrow" w:cs="Arial"/>
          <w:sz w:val="24"/>
          <w:szCs w:val="24"/>
        </w:rPr>
        <w:t>inf</w:t>
      </w:r>
      <w:r w:rsidR="00C10CBA">
        <w:rPr>
          <w:rFonts w:ascii="Aptos Narrow" w:hAnsi="Aptos Narrow" w:cs="Arial"/>
          <w:sz w:val="24"/>
          <w:szCs w:val="24"/>
        </w:rPr>
        <w:t xml:space="preserve">ormacji </w:t>
      </w:r>
      <w:r w:rsidR="00C10CBA" w:rsidRPr="00C10CBA">
        <w:rPr>
          <w:rFonts w:ascii="Aptos Narrow" w:hAnsi="Aptos Narrow" w:cs="Arial"/>
          <w:sz w:val="24"/>
          <w:szCs w:val="24"/>
        </w:rPr>
        <w:t>dot</w:t>
      </w:r>
      <w:r w:rsidR="00C10CBA">
        <w:rPr>
          <w:rFonts w:ascii="Aptos Narrow" w:hAnsi="Aptos Narrow" w:cs="Arial"/>
          <w:sz w:val="24"/>
          <w:szCs w:val="24"/>
        </w:rPr>
        <w:t xml:space="preserve">yczących </w:t>
      </w:r>
      <w:r w:rsidR="00C10CBA" w:rsidRPr="00C10CBA">
        <w:rPr>
          <w:rFonts w:ascii="Aptos Narrow" w:hAnsi="Aptos Narrow" w:cs="Arial"/>
          <w:sz w:val="24"/>
          <w:szCs w:val="24"/>
        </w:rPr>
        <w:t>r</w:t>
      </w:r>
      <w:r w:rsidR="00C10CBA" w:rsidRPr="00C10CBA">
        <w:rPr>
          <w:rFonts w:ascii="Aptos Narrow" w:hAnsi="Aptos Narrow" w:cs="Arial" w:hint="eastAsia"/>
          <w:sz w:val="24"/>
          <w:szCs w:val="24"/>
        </w:rPr>
        <w:t>óż</w:t>
      </w:r>
      <w:r w:rsidR="00C10CBA" w:rsidRPr="00C10CBA">
        <w:rPr>
          <w:rFonts w:ascii="Aptos Narrow" w:hAnsi="Aptos Narrow" w:cs="Arial"/>
          <w:sz w:val="24"/>
          <w:szCs w:val="24"/>
        </w:rPr>
        <w:t>nych aspekt</w:t>
      </w:r>
      <w:r w:rsidR="00C10CBA" w:rsidRPr="00C10CBA">
        <w:rPr>
          <w:rFonts w:ascii="Aptos Narrow" w:hAnsi="Aptos Narrow" w:cs="Arial" w:hint="eastAsia"/>
          <w:sz w:val="24"/>
          <w:szCs w:val="24"/>
        </w:rPr>
        <w:t>ó</w:t>
      </w:r>
      <w:r w:rsidR="00C10CBA" w:rsidRPr="00C10CBA">
        <w:rPr>
          <w:rFonts w:ascii="Aptos Narrow" w:hAnsi="Aptos Narrow" w:cs="Arial"/>
          <w:sz w:val="24"/>
          <w:szCs w:val="24"/>
        </w:rPr>
        <w:t xml:space="preserve">w </w:t>
      </w:r>
      <w:r w:rsidR="00C10CBA" w:rsidRPr="00C10CBA">
        <w:rPr>
          <w:rFonts w:ascii="Aptos Narrow" w:hAnsi="Aptos Narrow" w:cs="Arial" w:hint="eastAsia"/>
          <w:sz w:val="24"/>
          <w:szCs w:val="24"/>
        </w:rPr>
        <w:t>ż</w:t>
      </w:r>
      <w:r w:rsidR="00C10CBA" w:rsidRPr="00C10CBA">
        <w:rPr>
          <w:rFonts w:ascii="Aptos Narrow" w:hAnsi="Aptos Narrow" w:cs="Arial"/>
          <w:sz w:val="24"/>
          <w:szCs w:val="24"/>
        </w:rPr>
        <w:t>ycia w Polsce</w:t>
      </w:r>
      <w:r w:rsidR="00C10CBA">
        <w:rPr>
          <w:rFonts w:ascii="Aptos Narrow" w:hAnsi="Aptos Narrow" w:cs="Arial"/>
          <w:sz w:val="24"/>
          <w:szCs w:val="24"/>
        </w:rPr>
        <w:t>, indywidualne poradnictwo zawodowe, kursy i szkolenia zawodowe, staże zawodowe</w:t>
      </w:r>
      <w:r w:rsidR="00C10CBA" w:rsidRPr="00936E5E">
        <w:rPr>
          <w:rFonts w:ascii="Aptos Narrow" w:hAnsi="Aptos Narrow" w:cs="Arial"/>
          <w:sz w:val="24"/>
          <w:szCs w:val="24"/>
        </w:rPr>
        <w:t xml:space="preserve"> w innym przedsięwzięciu skierowanym do cudzoziemców (np. w projekcie utworzenia CIC</w:t>
      </w:r>
      <w:r w:rsidR="00C10CBA">
        <w:rPr>
          <w:rFonts w:ascii="Aptos Narrow" w:hAnsi="Aptos Narrow" w:cs="Arial"/>
          <w:sz w:val="24"/>
          <w:szCs w:val="24"/>
        </w:rPr>
        <w:t>)</w:t>
      </w:r>
      <w:r w:rsidR="0093566C" w:rsidRPr="00CF2B13">
        <w:rPr>
          <w:rFonts w:ascii="Aptos Narrow" w:hAnsi="Aptos Narrow" w:cs="Calibri"/>
          <w:bCs/>
          <w:iCs/>
          <w:sz w:val="24"/>
          <w:szCs w:val="24"/>
        </w:rPr>
        <w:t>.</w:t>
      </w:r>
    </w:p>
    <w:p w14:paraId="70EAEB36" w14:textId="77777777" w:rsidR="007A2EB9" w:rsidRPr="00CF2B13" w:rsidRDefault="007A2EB9" w:rsidP="00C6440B">
      <w:pPr>
        <w:tabs>
          <w:tab w:val="center" w:pos="2268"/>
          <w:tab w:val="center" w:pos="6804"/>
        </w:tabs>
        <w:spacing w:after="0" w:line="360" w:lineRule="auto"/>
        <w:rPr>
          <w:rFonts w:ascii="Aptos Narrow" w:hAnsi="Aptos Narrow" w:cs="Calibri"/>
          <w:bCs/>
          <w:iCs/>
          <w:sz w:val="24"/>
          <w:szCs w:val="24"/>
        </w:rPr>
      </w:pPr>
    </w:p>
    <w:p w14:paraId="7EA199EF" w14:textId="17B11D3D" w:rsidR="007A2EB9" w:rsidRPr="00CF2B13" w:rsidRDefault="000D2C9A" w:rsidP="00C10CBA">
      <w:pPr>
        <w:tabs>
          <w:tab w:val="center" w:pos="2268"/>
          <w:tab w:val="center" w:pos="6804"/>
        </w:tabs>
        <w:spacing w:after="600" w:line="360" w:lineRule="auto"/>
        <w:rPr>
          <w:rFonts w:ascii="Aptos Narrow" w:hAnsi="Aptos Narrow" w:cs="Calibri"/>
          <w:bCs/>
          <w:iCs/>
          <w:sz w:val="24"/>
          <w:szCs w:val="24"/>
        </w:rPr>
      </w:pPr>
      <w:r w:rsidRPr="00CF2B13">
        <w:rPr>
          <w:rFonts w:ascii="Aptos Narrow" w:hAnsi="Aptos Narrow" w:cs="Calibri"/>
          <w:bCs/>
          <w:iCs/>
          <w:sz w:val="24"/>
          <w:szCs w:val="24"/>
        </w:rPr>
        <w:t>Uprzedzono mnie</w:t>
      </w:r>
      <w:r w:rsidR="007A2EB9" w:rsidRPr="00CF2B13">
        <w:rPr>
          <w:rFonts w:ascii="Aptos Narrow" w:hAnsi="Aptos Narrow" w:cs="Calibri"/>
          <w:bCs/>
          <w:iCs/>
          <w:sz w:val="24"/>
          <w:szCs w:val="24"/>
        </w:rPr>
        <w:t xml:space="preserve"> o odpowiedzialności </w:t>
      </w:r>
      <w:r w:rsidR="00731A22" w:rsidRPr="00CF2B13">
        <w:rPr>
          <w:rFonts w:ascii="Aptos Narrow" w:hAnsi="Aptos Narrow" w:cs="Calibri"/>
          <w:bCs/>
          <w:iCs/>
          <w:sz w:val="24"/>
          <w:szCs w:val="24"/>
        </w:rPr>
        <w:t>karnej</w:t>
      </w:r>
      <w:r w:rsidR="007A2EB9" w:rsidRPr="00CF2B13">
        <w:rPr>
          <w:rFonts w:ascii="Aptos Narrow" w:hAnsi="Aptos Narrow" w:cs="Calibri"/>
          <w:bCs/>
          <w:iCs/>
          <w:sz w:val="24"/>
          <w:szCs w:val="24"/>
        </w:rPr>
        <w:t xml:space="preserve"> za składanie oświadczeń niezgodnych z prawd</w:t>
      </w:r>
      <w:r w:rsidRPr="00CF2B13">
        <w:rPr>
          <w:rFonts w:ascii="Aptos Narrow" w:hAnsi="Aptos Narrow" w:cs="Calibri"/>
          <w:bCs/>
          <w:iCs/>
          <w:sz w:val="24"/>
          <w:szCs w:val="24"/>
        </w:rPr>
        <w:t>ą. O</w:t>
      </w:r>
      <w:r w:rsidR="007A2EB9" w:rsidRPr="00CF2B13">
        <w:rPr>
          <w:rFonts w:ascii="Aptos Narrow" w:hAnsi="Aptos Narrow" w:cs="Calibri"/>
          <w:bCs/>
          <w:iCs/>
          <w:sz w:val="24"/>
          <w:szCs w:val="24"/>
        </w:rPr>
        <w:t>świadczam, że wszystkie podane przeze mnie powyżej informacje są prawdziwe i kompletne. Przyjmuję do wiadomości, że informacje te będą weryfikowane przez Beneficjenta pod względem ich zgodności z prawdą.</w:t>
      </w:r>
    </w:p>
    <w:p w14:paraId="339E93F6" w14:textId="43B63D02" w:rsidR="00C6440B" w:rsidRPr="00CF2B13" w:rsidRDefault="00C6440B" w:rsidP="00C6440B">
      <w:pPr>
        <w:tabs>
          <w:tab w:val="center" w:pos="2268"/>
          <w:tab w:val="center" w:pos="6804"/>
        </w:tabs>
        <w:spacing w:before="720" w:after="0" w:line="360" w:lineRule="auto"/>
        <w:rPr>
          <w:rFonts w:ascii="Aptos Narrow" w:hAnsi="Aptos Narrow" w:cs="Calibri"/>
          <w:iCs/>
          <w:sz w:val="24"/>
          <w:szCs w:val="24"/>
        </w:rPr>
      </w:pPr>
      <w:r w:rsidRPr="00CF2B13">
        <w:rPr>
          <w:rFonts w:ascii="Aptos Narrow" w:hAnsi="Aptos Narrow" w:cs="Calibri"/>
          <w:iCs/>
          <w:sz w:val="24"/>
          <w:szCs w:val="24"/>
        </w:rPr>
        <w:tab/>
        <w:t>…..………………………………………</w:t>
      </w:r>
      <w:r w:rsidRPr="00CF2B13">
        <w:rPr>
          <w:rFonts w:ascii="Aptos Narrow" w:hAnsi="Aptos Narrow" w:cs="Calibri"/>
          <w:iCs/>
          <w:sz w:val="24"/>
          <w:szCs w:val="24"/>
        </w:rPr>
        <w:tab/>
        <w:t>…..………………………………………</w:t>
      </w:r>
    </w:p>
    <w:p w14:paraId="07DDAB8F" w14:textId="617E41FC" w:rsidR="00C6440B" w:rsidRPr="00CF2B13" w:rsidRDefault="00C6440B" w:rsidP="00C6440B">
      <w:pPr>
        <w:tabs>
          <w:tab w:val="center" w:pos="2268"/>
          <w:tab w:val="center" w:pos="6804"/>
        </w:tabs>
        <w:spacing w:after="0" w:line="360" w:lineRule="auto"/>
        <w:rPr>
          <w:rFonts w:ascii="Aptos Narrow" w:hAnsi="Aptos Narrow" w:cs="Calibri"/>
          <w:iCs/>
          <w:sz w:val="24"/>
          <w:szCs w:val="24"/>
        </w:rPr>
      </w:pPr>
      <w:r w:rsidRPr="00CF2B13">
        <w:rPr>
          <w:rFonts w:ascii="Aptos Narrow" w:hAnsi="Aptos Narrow" w:cs="Calibri"/>
          <w:iCs/>
          <w:sz w:val="24"/>
          <w:szCs w:val="24"/>
        </w:rPr>
        <w:tab/>
        <w:t>MIEJSCOWOŚĆ I DATA</w:t>
      </w:r>
      <w:r w:rsidRPr="00CF2B13">
        <w:rPr>
          <w:rFonts w:ascii="Aptos Narrow" w:hAnsi="Aptos Narrow" w:cs="Calibri"/>
          <w:iCs/>
          <w:sz w:val="24"/>
          <w:szCs w:val="24"/>
        </w:rPr>
        <w:tab/>
        <w:t>CZYTELNY PODPIS OSOBY</w:t>
      </w:r>
      <w:r w:rsidRPr="00CF2B13">
        <w:rPr>
          <w:rFonts w:ascii="Aptos Narrow" w:hAnsi="Aptos Narrow" w:cs="Calibri"/>
          <w:iCs/>
          <w:sz w:val="24"/>
          <w:szCs w:val="24"/>
        </w:rPr>
        <w:br/>
        <w:t xml:space="preserve"> </w:t>
      </w:r>
      <w:r w:rsidRPr="00CF2B13">
        <w:rPr>
          <w:rFonts w:ascii="Aptos Narrow" w:hAnsi="Aptos Narrow" w:cs="Calibri"/>
          <w:iCs/>
          <w:sz w:val="24"/>
          <w:szCs w:val="24"/>
        </w:rPr>
        <w:tab/>
      </w:r>
      <w:r w:rsidRPr="00CF2B13">
        <w:rPr>
          <w:rFonts w:ascii="Aptos Narrow" w:hAnsi="Aptos Narrow" w:cs="Calibri"/>
          <w:iCs/>
          <w:sz w:val="24"/>
          <w:szCs w:val="24"/>
        </w:rPr>
        <w:tab/>
        <w:t>KANDYDUJĄCEJ DO PROJEKTU</w:t>
      </w:r>
    </w:p>
    <w:sectPr w:rsidR="00C6440B" w:rsidRPr="00CF2B13" w:rsidSect="00434AEE">
      <w:headerReference w:type="default" r:id="rId8"/>
      <w:footerReference w:type="default" r:id="rId9"/>
      <w:pgSz w:w="11906" w:h="16838"/>
      <w:pgMar w:top="1817" w:right="1440" w:bottom="851" w:left="1440" w:header="45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7FA4" w14:textId="77777777" w:rsidR="00193C95" w:rsidRDefault="00193C95" w:rsidP="00A476FA">
      <w:pPr>
        <w:spacing w:after="0" w:line="240" w:lineRule="auto"/>
      </w:pPr>
      <w:r>
        <w:separator/>
      </w:r>
    </w:p>
  </w:endnote>
  <w:endnote w:type="continuationSeparator" w:id="0">
    <w:p w14:paraId="7A586EF0" w14:textId="77777777" w:rsidR="00193C95" w:rsidRDefault="00193C95" w:rsidP="00A4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,Bold"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6EFC4" w14:textId="1008EAFB" w:rsidR="006930F7" w:rsidRPr="007D3C05" w:rsidRDefault="006930F7" w:rsidP="007D3C05">
    <w:pPr>
      <w:pStyle w:val="Bezodstpw"/>
      <w:spacing w:before="240"/>
      <w:rPr>
        <w:rFonts w:ascii="Century Gothic" w:hAnsi="Century Gothic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39BCF" w14:textId="77777777" w:rsidR="00193C95" w:rsidRDefault="00193C95" w:rsidP="00A476FA">
      <w:pPr>
        <w:spacing w:after="0" w:line="240" w:lineRule="auto"/>
      </w:pPr>
      <w:r>
        <w:separator/>
      </w:r>
    </w:p>
  </w:footnote>
  <w:footnote w:type="continuationSeparator" w:id="0">
    <w:p w14:paraId="00B8BFDD" w14:textId="77777777" w:rsidR="00193C95" w:rsidRDefault="00193C95" w:rsidP="00A4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55D6" w14:textId="42A56517" w:rsidR="008B6DE6" w:rsidRDefault="00C10CBA" w:rsidP="008E3878">
    <w:pPr>
      <w:pStyle w:val="Nagwek"/>
    </w:pPr>
    <w:r>
      <w:rPr>
        <w:rFonts w:ascii="Bahnschrift" w:hAnsi="Bahnschrift"/>
        <w:b/>
        <w:bCs/>
        <w:noProof/>
        <w:sz w:val="24"/>
        <w:szCs w:val="24"/>
      </w:rPr>
      <w:drawing>
        <wp:inline distT="0" distB="0" distL="0" distR="0" wp14:anchorId="5E23EEF5" wp14:editId="571B76E7">
          <wp:extent cx="5731510" cy="605155"/>
          <wp:effectExtent l="0" t="0" r="2540" b="4445"/>
          <wp:docPr id="2312698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5"/>
    <w:multiLevelType w:val="multilevel"/>
    <w:tmpl w:val="F9BC400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4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21"/>
    <w:multiLevelType w:val="multilevel"/>
    <w:tmpl w:val="7DEC56CC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" w15:restartNumberingAfterBreak="0">
    <w:nsid w:val="00641B44"/>
    <w:multiLevelType w:val="hybridMultilevel"/>
    <w:tmpl w:val="74A8D0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2390597"/>
    <w:multiLevelType w:val="hybridMultilevel"/>
    <w:tmpl w:val="3E3262E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33836B6"/>
    <w:multiLevelType w:val="hybridMultilevel"/>
    <w:tmpl w:val="2648026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82D5FF4"/>
    <w:multiLevelType w:val="hybridMultilevel"/>
    <w:tmpl w:val="C8A01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3316D5"/>
    <w:multiLevelType w:val="hybridMultilevel"/>
    <w:tmpl w:val="4B72B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402805"/>
    <w:multiLevelType w:val="hybridMultilevel"/>
    <w:tmpl w:val="E64A2220"/>
    <w:lvl w:ilvl="0" w:tplc="8186548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412AF6"/>
    <w:multiLevelType w:val="hybridMultilevel"/>
    <w:tmpl w:val="C0507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96D0D"/>
    <w:multiLevelType w:val="hybridMultilevel"/>
    <w:tmpl w:val="AF0013A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33ACA"/>
    <w:multiLevelType w:val="hybridMultilevel"/>
    <w:tmpl w:val="42FE745E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5332EF8"/>
    <w:multiLevelType w:val="hybridMultilevel"/>
    <w:tmpl w:val="B0845A1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080CC8"/>
    <w:multiLevelType w:val="hybridMultilevel"/>
    <w:tmpl w:val="D0828C1A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5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BD226E"/>
    <w:multiLevelType w:val="hybridMultilevel"/>
    <w:tmpl w:val="29DE90E6"/>
    <w:lvl w:ilvl="0" w:tplc="C7F0D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6725E7"/>
    <w:multiLevelType w:val="hybridMultilevel"/>
    <w:tmpl w:val="D0E20720"/>
    <w:lvl w:ilvl="0" w:tplc="8186548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8186548C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0A3EA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2" w15:restartNumberingAfterBreak="0">
    <w:nsid w:val="752A1296"/>
    <w:multiLevelType w:val="hybridMultilevel"/>
    <w:tmpl w:val="59744C90"/>
    <w:lvl w:ilvl="0" w:tplc="C66803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5961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24850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1771045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6521278">
    <w:abstractNumId w:val="2"/>
    <w:lvlOverride w:ilvl="0">
      <w:startOverride w:val="1"/>
    </w:lvlOverride>
  </w:num>
  <w:num w:numId="5" w16cid:durableId="1636063945">
    <w:abstractNumId w:val="3"/>
    <w:lvlOverride w:ilvl="0">
      <w:startOverride w:val="1"/>
    </w:lvlOverride>
  </w:num>
  <w:num w:numId="6" w16cid:durableId="1826164169">
    <w:abstractNumId w:val="21"/>
  </w:num>
  <w:num w:numId="7" w16cid:durableId="2064020431">
    <w:abstractNumId w:val="17"/>
  </w:num>
  <w:num w:numId="8" w16cid:durableId="1558082381">
    <w:abstractNumId w:val="10"/>
  </w:num>
  <w:num w:numId="9" w16cid:durableId="500857234">
    <w:abstractNumId w:val="7"/>
  </w:num>
  <w:num w:numId="10" w16cid:durableId="554901745">
    <w:abstractNumId w:val="0"/>
  </w:num>
  <w:num w:numId="11" w16cid:durableId="2037342610">
    <w:abstractNumId w:val="16"/>
  </w:num>
  <w:num w:numId="12" w16cid:durableId="837621194">
    <w:abstractNumId w:val="0"/>
  </w:num>
  <w:num w:numId="13" w16cid:durableId="1744838182">
    <w:abstractNumId w:val="6"/>
  </w:num>
  <w:num w:numId="14" w16cid:durableId="1414816314">
    <w:abstractNumId w:val="0"/>
  </w:num>
  <w:num w:numId="15" w16cid:durableId="1258171273">
    <w:abstractNumId w:val="18"/>
  </w:num>
  <w:num w:numId="16" w16cid:durableId="514271986">
    <w:abstractNumId w:val="16"/>
  </w:num>
  <w:num w:numId="17" w16cid:durableId="611520422">
    <w:abstractNumId w:val="16"/>
  </w:num>
  <w:num w:numId="18" w16cid:durableId="1917547204">
    <w:abstractNumId w:val="13"/>
  </w:num>
  <w:num w:numId="19" w16cid:durableId="2020154262">
    <w:abstractNumId w:val="8"/>
  </w:num>
  <w:num w:numId="20" w16cid:durableId="144593255">
    <w:abstractNumId w:val="11"/>
  </w:num>
  <w:num w:numId="21" w16cid:durableId="691611912">
    <w:abstractNumId w:val="15"/>
  </w:num>
  <w:num w:numId="22" w16cid:durableId="513153066">
    <w:abstractNumId w:val="14"/>
  </w:num>
  <w:num w:numId="23" w16cid:durableId="240258156">
    <w:abstractNumId w:val="20"/>
  </w:num>
  <w:num w:numId="24" w16cid:durableId="2051418107">
    <w:abstractNumId w:val="12"/>
  </w:num>
  <w:num w:numId="25" w16cid:durableId="1432310678">
    <w:abstractNumId w:val="19"/>
  </w:num>
  <w:num w:numId="26" w16cid:durableId="189294622">
    <w:abstractNumId w:val="9"/>
  </w:num>
  <w:num w:numId="27" w16cid:durableId="12525896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6FA"/>
    <w:rsid w:val="0003035E"/>
    <w:rsid w:val="00036B8D"/>
    <w:rsid w:val="00062524"/>
    <w:rsid w:val="000632AC"/>
    <w:rsid w:val="000B25EC"/>
    <w:rsid w:val="000C4D14"/>
    <w:rsid w:val="000D2C9A"/>
    <w:rsid w:val="00100CA3"/>
    <w:rsid w:val="00114DC5"/>
    <w:rsid w:val="00122855"/>
    <w:rsid w:val="00142C82"/>
    <w:rsid w:val="00155C5A"/>
    <w:rsid w:val="00157E6D"/>
    <w:rsid w:val="00193C95"/>
    <w:rsid w:val="001A1295"/>
    <w:rsid w:val="001A34FE"/>
    <w:rsid w:val="001B3C57"/>
    <w:rsid w:val="001B3FBD"/>
    <w:rsid w:val="001C3E05"/>
    <w:rsid w:val="001C471F"/>
    <w:rsid w:val="001D188E"/>
    <w:rsid w:val="001E6D47"/>
    <w:rsid w:val="001F009F"/>
    <w:rsid w:val="001F59CE"/>
    <w:rsid w:val="002040AB"/>
    <w:rsid w:val="00213406"/>
    <w:rsid w:val="002212C2"/>
    <w:rsid w:val="0023512B"/>
    <w:rsid w:val="00236435"/>
    <w:rsid w:val="0024673A"/>
    <w:rsid w:val="00262A86"/>
    <w:rsid w:val="002631B9"/>
    <w:rsid w:val="002710D2"/>
    <w:rsid w:val="0027195F"/>
    <w:rsid w:val="002747F0"/>
    <w:rsid w:val="00291937"/>
    <w:rsid w:val="00296DFD"/>
    <w:rsid w:val="002A06B9"/>
    <w:rsid w:val="002A5231"/>
    <w:rsid w:val="002B6246"/>
    <w:rsid w:val="002C3F8F"/>
    <w:rsid w:val="002C5AF6"/>
    <w:rsid w:val="002F4581"/>
    <w:rsid w:val="002F59E9"/>
    <w:rsid w:val="002F6615"/>
    <w:rsid w:val="00300759"/>
    <w:rsid w:val="003048C9"/>
    <w:rsid w:val="003168AD"/>
    <w:rsid w:val="00324053"/>
    <w:rsid w:val="003274C3"/>
    <w:rsid w:val="0032787C"/>
    <w:rsid w:val="0034461C"/>
    <w:rsid w:val="00347FEC"/>
    <w:rsid w:val="00364425"/>
    <w:rsid w:val="003747A0"/>
    <w:rsid w:val="003775C8"/>
    <w:rsid w:val="00381FD5"/>
    <w:rsid w:val="003929C3"/>
    <w:rsid w:val="003976A8"/>
    <w:rsid w:val="003A189A"/>
    <w:rsid w:val="003C28B2"/>
    <w:rsid w:val="003D1924"/>
    <w:rsid w:val="003D43E4"/>
    <w:rsid w:val="003F73CC"/>
    <w:rsid w:val="003F7B5A"/>
    <w:rsid w:val="00406FAD"/>
    <w:rsid w:val="0041482C"/>
    <w:rsid w:val="00422504"/>
    <w:rsid w:val="00434AEE"/>
    <w:rsid w:val="00442C11"/>
    <w:rsid w:val="00465817"/>
    <w:rsid w:val="00467549"/>
    <w:rsid w:val="00477B20"/>
    <w:rsid w:val="00480FC2"/>
    <w:rsid w:val="004828DB"/>
    <w:rsid w:val="00492590"/>
    <w:rsid w:val="00496840"/>
    <w:rsid w:val="004A0C39"/>
    <w:rsid w:val="004A47F0"/>
    <w:rsid w:val="004A511F"/>
    <w:rsid w:val="004A60D2"/>
    <w:rsid w:val="004B1F52"/>
    <w:rsid w:val="004F3175"/>
    <w:rsid w:val="004F5C0E"/>
    <w:rsid w:val="00511CFD"/>
    <w:rsid w:val="0051737A"/>
    <w:rsid w:val="00520A2A"/>
    <w:rsid w:val="00522742"/>
    <w:rsid w:val="00522EE5"/>
    <w:rsid w:val="00530D94"/>
    <w:rsid w:val="00543DAA"/>
    <w:rsid w:val="00570A84"/>
    <w:rsid w:val="00583A3C"/>
    <w:rsid w:val="00586858"/>
    <w:rsid w:val="00593698"/>
    <w:rsid w:val="005A249A"/>
    <w:rsid w:val="005A699A"/>
    <w:rsid w:val="005B3F7D"/>
    <w:rsid w:val="005E3352"/>
    <w:rsid w:val="005F47AB"/>
    <w:rsid w:val="005F6026"/>
    <w:rsid w:val="006155DD"/>
    <w:rsid w:val="00653426"/>
    <w:rsid w:val="006727DC"/>
    <w:rsid w:val="0067537B"/>
    <w:rsid w:val="006777DF"/>
    <w:rsid w:val="00680A1A"/>
    <w:rsid w:val="0068406E"/>
    <w:rsid w:val="00692028"/>
    <w:rsid w:val="006930F7"/>
    <w:rsid w:val="006A763F"/>
    <w:rsid w:val="006B2923"/>
    <w:rsid w:val="006B4147"/>
    <w:rsid w:val="006C54A4"/>
    <w:rsid w:val="006C7EDF"/>
    <w:rsid w:val="006E08F2"/>
    <w:rsid w:val="006E264F"/>
    <w:rsid w:val="006E7DD9"/>
    <w:rsid w:val="006F40CB"/>
    <w:rsid w:val="006F4946"/>
    <w:rsid w:val="006F5DE4"/>
    <w:rsid w:val="00701275"/>
    <w:rsid w:val="00731A22"/>
    <w:rsid w:val="00732479"/>
    <w:rsid w:val="00732D2B"/>
    <w:rsid w:val="00742EEF"/>
    <w:rsid w:val="00743010"/>
    <w:rsid w:val="00743469"/>
    <w:rsid w:val="007614C0"/>
    <w:rsid w:val="00782212"/>
    <w:rsid w:val="007829DB"/>
    <w:rsid w:val="007952C0"/>
    <w:rsid w:val="007A2EB9"/>
    <w:rsid w:val="007A7E9A"/>
    <w:rsid w:val="007D3C05"/>
    <w:rsid w:val="007E15FD"/>
    <w:rsid w:val="00800100"/>
    <w:rsid w:val="008016A0"/>
    <w:rsid w:val="008029C3"/>
    <w:rsid w:val="00810E40"/>
    <w:rsid w:val="00811095"/>
    <w:rsid w:val="008110F4"/>
    <w:rsid w:val="0082311B"/>
    <w:rsid w:val="00834916"/>
    <w:rsid w:val="00841CE6"/>
    <w:rsid w:val="00845655"/>
    <w:rsid w:val="00851CC0"/>
    <w:rsid w:val="00852110"/>
    <w:rsid w:val="008573CC"/>
    <w:rsid w:val="00870C3A"/>
    <w:rsid w:val="00871695"/>
    <w:rsid w:val="008740A3"/>
    <w:rsid w:val="008746E2"/>
    <w:rsid w:val="00885322"/>
    <w:rsid w:val="0088542A"/>
    <w:rsid w:val="008944EE"/>
    <w:rsid w:val="008B1D80"/>
    <w:rsid w:val="008B6CF1"/>
    <w:rsid w:val="008B6DE6"/>
    <w:rsid w:val="008C255C"/>
    <w:rsid w:val="008E1436"/>
    <w:rsid w:val="008E3878"/>
    <w:rsid w:val="008F08A5"/>
    <w:rsid w:val="008F27AE"/>
    <w:rsid w:val="008F6E1F"/>
    <w:rsid w:val="00901AF0"/>
    <w:rsid w:val="0090423C"/>
    <w:rsid w:val="009042C8"/>
    <w:rsid w:val="009069FB"/>
    <w:rsid w:val="00925F4D"/>
    <w:rsid w:val="00927B25"/>
    <w:rsid w:val="0093566C"/>
    <w:rsid w:val="00972B02"/>
    <w:rsid w:val="00981D9A"/>
    <w:rsid w:val="009829DE"/>
    <w:rsid w:val="0098486F"/>
    <w:rsid w:val="009A6B0A"/>
    <w:rsid w:val="009C6259"/>
    <w:rsid w:val="009D0FDA"/>
    <w:rsid w:val="009D1027"/>
    <w:rsid w:val="00A214AA"/>
    <w:rsid w:val="00A32A72"/>
    <w:rsid w:val="00A33573"/>
    <w:rsid w:val="00A44D0C"/>
    <w:rsid w:val="00A4732D"/>
    <w:rsid w:val="00A476FA"/>
    <w:rsid w:val="00A5310A"/>
    <w:rsid w:val="00A579D1"/>
    <w:rsid w:val="00A60EE1"/>
    <w:rsid w:val="00A75199"/>
    <w:rsid w:val="00A75F12"/>
    <w:rsid w:val="00A81B86"/>
    <w:rsid w:val="00A940F9"/>
    <w:rsid w:val="00AA0CBF"/>
    <w:rsid w:val="00AA59DF"/>
    <w:rsid w:val="00AB5180"/>
    <w:rsid w:val="00AF1D7D"/>
    <w:rsid w:val="00AF36B8"/>
    <w:rsid w:val="00AF5F4F"/>
    <w:rsid w:val="00AF7840"/>
    <w:rsid w:val="00B1139D"/>
    <w:rsid w:val="00B20A9F"/>
    <w:rsid w:val="00B23301"/>
    <w:rsid w:val="00B32596"/>
    <w:rsid w:val="00B46C83"/>
    <w:rsid w:val="00B47DB6"/>
    <w:rsid w:val="00B8054D"/>
    <w:rsid w:val="00B80FEC"/>
    <w:rsid w:val="00B82671"/>
    <w:rsid w:val="00B87A1B"/>
    <w:rsid w:val="00B910A2"/>
    <w:rsid w:val="00B95FD5"/>
    <w:rsid w:val="00BA0D0B"/>
    <w:rsid w:val="00BB1752"/>
    <w:rsid w:val="00BB756D"/>
    <w:rsid w:val="00BC6269"/>
    <w:rsid w:val="00BD141F"/>
    <w:rsid w:val="00BD366F"/>
    <w:rsid w:val="00BD568A"/>
    <w:rsid w:val="00BE0208"/>
    <w:rsid w:val="00BE42F0"/>
    <w:rsid w:val="00BE5220"/>
    <w:rsid w:val="00BE759A"/>
    <w:rsid w:val="00BF6FF4"/>
    <w:rsid w:val="00C10CBA"/>
    <w:rsid w:val="00C13020"/>
    <w:rsid w:val="00C2622A"/>
    <w:rsid w:val="00C27B9D"/>
    <w:rsid w:val="00C54A7E"/>
    <w:rsid w:val="00C559C4"/>
    <w:rsid w:val="00C56BA3"/>
    <w:rsid w:val="00C6440B"/>
    <w:rsid w:val="00C71DFE"/>
    <w:rsid w:val="00C75E7E"/>
    <w:rsid w:val="00C839F4"/>
    <w:rsid w:val="00C94E22"/>
    <w:rsid w:val="00CB4880"/>
    <w:rsid w:val="00CC5601"/>
    <w:rsid w:val="00CC5C18"/>
    <w:rsid w:val="00CC6ED8"/>
    <w:rsid w:val="00CD456F"/>
    <w:rsid w:val="00CF2B13"/>
    <w:rsid w:val="00D06971"/>
    <w:rsid w:val="00D107C6"/>
    <w:rsid w:val="00D15AF1"/>
    <w:rsid w:val="00D411CE"/>
    <w:rsid w:val="00D41B24"/>
    <w:rsid w:val="00D66E7E"/>
    <w:rsid w:val="00D76800"/>
    <w:rsid w:val="00D81DD4"/>
    <w:rsid w:val="00DA1267"/>
    <w:rsid w:val="00DA2D17"/>
    <w:rsid w:val="00DB7895"/>
    <w:rsid w:val="00DC3088"/>
    <w:rsid w:val="00DC36A6"/>
    <w:rsid w:val="00DD0121"/>
    <w:rsid w:val="00DE5DAB"/>
    <w:rsid w:val="00DF38A7"/>
    <w:rsid w:val="00E00B38"/>
    <w:rsid w:val="00E17DB8"/>
    <w:rsid w:val="00E17E53"/>
    <w:rsid w:val="00E40E5E"/>
    <w:rsid w:val="00E474D7"/>
    <w:rsid w:val="00E74A0A"/>
    <w:rsid w:val="00E9368F"/>
    <w:rsid w:val="00EA3430"/>
    <w:rsid w:val="00EE6292"/>
    <w:rsid w:val="00F00C14"/>
    <w:rsid w:val="00F22E9D"/>
    <w:rsid w:val="00F24E19"/>
    <w:rsid w:val="00F24EFC"/>
    <w:rsid w:val="00F257D8"/>
    <w:rsid w:val="00F33790"/>
    <w:rsid w:val="00F4408B"/>
    <w:rsid w:val="00F62178"/>
    <w:rsid w:val="00F64083"/>
    <w:rsid w:val="00F73AC7"/>
    <w:rsid w:val="00F75D96"/>
    <w:rsid w:val="00F75F5A"/>
    <w:rsid w:val="00F7601B"/>
    <w:rsid w:val="00F854E2"/>
    <w:rsid w:val="00FA1537"/>
    <w:rsid w:val="00FA3325"/>
    <w:rsid w:val="00FC1E94"/>
    <w:rsid w:val="00FC5BB8"/>
    <w:rsid w:val="00FD458B"/>
    <w:rsid w:val="00FF5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9CA66"/>
  <w15:docId w15:val="{7A5C53B4-52A6-4477-BF0C-63312501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40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A476FA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A476FA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basedOn w:val="Domylnaczcionkaakapitu"/>
    <w:uiPriority w:val="99"/>
    <w:semiHidden/>
    <w:unhideWhenUsed/>
    <w:rsid w:val="00570A8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8AD"/>
  </w:style>
  <w:style w:type="paragraph" w:styleId="Stopka">
    <w:name w:val="footer"/>
    <w:basedOn w:val="Normalny"/>
    <w:link w:val="StopkaZnak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168AD"/>
  </w:style>
  <w:style w:type="paragraph" w:styleId="Tekstdymka">
    <w:name w:val="Balloon Text"/>
    <w:basedOn w:val="Normalny"/>
    <w:link w:val="TekstdymkaZnak"/>
    <w:uiPriority w:val="99"/>
    <w:semiHidden/>
    <w:unhideWhenUsed/>
    <w:rsid w:val="005F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7AB"/>
    <w:rPr>
      <w:rFonts w:ascii="Tahoma" w:hAnsi="Tahoma" w:cs="Tahoma"/>
      <w:sz w:val="16"/>
      <w:szCs w:val="16"/>
    </w:rPr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DA1267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A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930F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NagwekistopkaA">
    <w:name w:val="Nagłówek i stopka A"/>
    <w:rsid w:val="006930F7"/>
    <w:pP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lang w:eastAsia="pl-PL"/>
    </w:rPr>
  </w:style>
  <w:style w:type="character" w:customStyle="1" w:styleId="item">
    <w:name w:val="item"/>
    <w:rsid w:val="006930F7"/>
  </w:style>
  <w:style w:type="paragraph" w:styleId="Tekstpodstawowy">
    <w:name w:val="Body Text"/>
    <w:basedOn w:val="Normalny"/>
    <w:link w:val="TekstpodstawowyZnak"/>
    <w:unhideWhenUsed/>
    <w:rsid w:val="00DB789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B7895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unkt 1.1 Znak"/>
    <w:link w:val="Akapitzlist"/>
    <w:uiPriority w:val="34"/>
    <w:locked/>
    <w:rsid w:val="00DB7895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811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DE93A-6066-400A-AD76-0EFE18564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Monika Kielak</cp:lastModifiedBy>
  <cp:revision>5</cp:revision>
  <cp:lastPrinted>2018-03-19T10:16:00Z</cp:lastPrinted>
  <dcterms:created xsi:type="dcterms:W3CDTF">2024-02-21T09:58:00Z</dcterms:created>
  <dcterms:modified xsi:type="dcterms:W3CDTF">2025-05-11T13:05:00Z</dcterms:modified>
</cp:coreProperties>
</file>